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008" w:rsidRPr="00585BB6" w:rsidRDefault="00591008" w:rsidP="00585BB6">
      <w:pPr>
        <w:rPr>
          <w:b/>
          <w:sz w:val="28"/>
          <w:szCs w:val="28"/>
        </w:rPr>
      </w:pPr>
      <w:r w:rsidRPr="00591008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591008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591008" w:rsidRDefault="00591008">
      <w:pPr>
        <w:jc w:val="center"/>
        <w:rPr>
          <w:b/>
          <w:sz w:val="28"/>
          <w:szCs w:val="28"/>
        </w:rPr>
      </w:pPr>
    </w:p>
    <w:p w:rsidR="00591008" w:rsidRDefault="00585B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Как вернуть государственную пошлину </w:t>
      </w:r>
    </w:p>
    <w:p w:rsidR="00591008" w:rsidRDefault="00591008">
      <w:pPr>
        <w:ind w:firstLine="720"/>
        <w:jc w:val="both"/>
        <w:rPr>
          <w:sz w:val="28"/>
          <w:szCs w:val="28"/>
          <w:shd w:val="clear" w:color="auto" w:fill="FFFFFF"/>
        </w:rPr>
      </w:pPr>
    </w:p>
    <w:p w:rsidR="00591008" w:rsidRDefault="00585B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государственную регистрацию прав взимается государственная пошлина в соответствии с Налоговым кодексом Российской Федерации.</w:t>
      </w:r>
    </w:p>
    <w:p w:rsidR="00591008" w:rsidRDefault="00585BB6">
      <w:pPr>
        <w:shd w:val="clear" w:color="auto" w:fill="FFFFFF"/>
        <w:spacing w:line="330" w:lineRule="atLeas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Возникают ситуации, когда государственная пошлина оплачена в большем размере или у заявителя есть льготы по ее уплате.</w:t>
      </w:r>
    </w:p>
    <w:p w:rsidR="00591008" w:rsidRDefault="00585BB6">
      <w:pPr>
        <w:shd w:val="clear" w:color="auto" w:fill="FFFFFF"/>
        <w:spacing w:line="330" w:lineRule="atLeast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Вернуть г</w:t>
      </w:r>
      <w:r>
        <w:rPr>
          <w:bCs/>
          <w:sz w:val="28"/>
          <w:szCs w:val="28"/>
        </w:rPr>
        <w:t>осударственную пошлину можно в полном объёме или частично</w:t>
      </w:r>
      <w:r>
        <w:rPr>
          <w:sz w:val="28"/>
          <w:szCs w:val="28"/>
        </w:rPr>
        <w:t xml:space="preserve">. В полном объёме государственная пошлина возвращается, если заявитель не подавал документы в Росреестр, а </w:t>
      </w:r>
      <w:proofErr w:type="gramStart"/>
      <w:r>
        <w:rPr>
          <w:sz w:val="28"/>
          <w:szCs w:val="28"/>
        </w:rPr>
        <w:t>также</w:t>
      </w:r>
      <w:proofErr w:type="gramEnd"/>
      <w:r>
        <w:rPr>
          <w:sz w:val="28"/>
          <w:szCs w:val="28"/>
        </w:rPr>
        <w:t xml:space="preserve"> если принято решение о возврате представленных документов без рассмотрения. </w:t>
      </w:r>
    </w:p>
    <w:p w:rsidR="00591008" w:rsidRDefault="00585BB6">
      <w:pPr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Половина </w:t>
      </w:r>
      <w:r>
        <w:rPr>
          <w:sz w:val="28"/>
          <w:szCs w:val="28"/>
        </w:rPr>
        <w:t xml:space="preserve">от уплаченной суммы возвращается, если принято решение о прекращении учетно-регистрационных действий. </w:t>
      </w:r>
      <w:r>
        <w:rPr>
          <w:sz w:val="28"/>
          <w:szCs w:val="28"/>
          <w:shd w:val="clear" w:color="auto" w:fill="FFFFFF"/>
        </w:rPr>
        <w:t>При вынесении отказа в государственной регистрации, вернуть государственную пошлину не получится.</w:t>
      </w:r>
    </w:p>
    <w:p w:rsidR="00591008" w:rsidRDefault="00585BB6">
      <w:pPr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Для возврата излишне оплаченной государственной пошли</w:t>
      </w:r>
      <w:r>
        <w:rPr>
          <w:sz w:val="28"/>
          <w:szCs w:val="28"/>
        </w:rPr>
        <w:t>ны необходимо подать заявление:</w:t>
      </w:r>
      <w:r>
        <w:rPr>
          <w:sz w:val="28"/>
          <w:szCs w:val="28"/>
          <w:shd w:val="clear" w:color="auto" w:fill="FFFFFF"/>
        </w:rPr>
        <w:t xml:space="preserve"> </w:t>
      </w:r>
    </w:p>
    <w:p w:rsidR="00591008" w:rsidRDefault="00585BB6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в офисах Управления Росреестра по Новосибирской области,</w:t>
      </w:r>
    </w:p>
    <w:p w:rsidR="00591008" w:rsidRDefault="00585BB6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shd w:val="clear" w:color="auto" w:fill="FFFFFF"/>
        </w:rPr>
        <w:t> по почте на адрес 630091, г. Новосибирск, ул. Державина, д. 28,</w:t>
      </w:r>
    </w:p>
    <w:p w:rsidR="00591008" w:rsidRDefault="00585BB6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 через «Личный кабинет» официального сайта Росреестра в сети Интернет. Заявление, поданное в эле</w:t>
      </w:r>
      <w:r>
        <w:rPr>
          <w:sz w:val="28"/>
          <w:szCs w:val="28"/>
          <w:shd w:val="clear" w:color="auto" w:fill="FFFFFF"/>
        </w:rPr>
        <w:t>ктронном виде, должно быть подписано усиленной квалифицированной электронной подписью.</w:t>
      </w:r>
    </w:p>
    <w:p w:rsidR="00591008" w:rsidRDefault="00585BB6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 заявлению прилагаются платежные документы.</w:t>
      </w:r>
    </w:p>
    <w:p w:rsidR="00591008" w:rsidRDefault="00585BB6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Заявление о возврате госпошлины можно подать в течение трёх лет</w:t>
      </w:r>
      <w:r>
        <w:rPr>
          <w:sz w:val="28"/>
          <w:szCs w:val="28"/>
        </w:rPr>
        <w:t> со дня её уплаты. Возврат производится </w:t>
      </w:r>
      <w:r>
        <w:rPr>
          <w:bCs/>
          <w:sz w:val="28"/>
          <w:szCs w:val="28"/>
        </w:rPr>
        <w:t>в течение одного меся</w:t>
      </w:r>
      <w:r>
        <w:rPr>
          <w:bCs/>
          <w:sz w:val="28"/>
          <w:szCs w:val="28"/>
        </w:rPr>
        <w:t>ца</w:t>
      </w:r>
      <w:r>
        <w:rPr>
          <w:sz w:val="28"/>
          <w:szCs w:val="28"/>
        </w:rPr>
        <w:t> со дня подачи заявления. Если в возврате средств откажут, то на адрес, указанный в заявлении, поступит соответствующее уведомление.</w:t>
      </w:r>
    </w:p>
    <w:p w:rsidR="00591008" w:rsidRDefault="00585B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Подробности на нашем </w:t>
      </w:r>
      <w:hyperlink r:id="rId8" w:history="1">
        <w:r>
          <w:rPr>
            <w:rStyle w:val="ac"/>
            <w:rFonts w:ascii="Times New Roman" w:hAnsi="Times New Roman"/>
            <w:sz w:val="28"/>
            <w:szCs w:val="28"/>
            <w:lang w:val="ru-RU" w:eastAsia="ru-RU"/>
          </w:rPr>
          <w:t>са</w:t>
        </w:r>
        <w:bookmarkStart w:id="0" w:name="_Hlt213761448"/>
        <w:bookmarkStart w:id="1" w:name="_Hlt213761449"/>
        <w:bookmarkEnd w:id="0"/>
        <w:bookmarkEnd w:id="1"/>
        <w:r>
          <w:rPr>
            <w:rStyle w:val="ac"/>
            <w:rFonts w:ascii="Times New Roman" w:hAnsi="Times New Roman"/>
            <w:sz w:val="28"/>
            <w:szCs w:val="28"/>
            <w:lang w:val="ru-RU" w:eastAsia="ru-RU"/>
          </w:rPr>
          <w:t>й</w:t>
        </w:r>
        <w:bookmarkStart w:id="2" w:name="_Hlt213761600"/>
        <w:bookmarkStart w:id="3" w:name="_Hlt213761601"/>
        <w:r>
          <w:rPr>
            <w:rStyle w:val="ac"/>
            <w:rFonts w:ascii="Times New Roman" w:hAnsi="Times New Roman"/>
            <w:sz w:val="28"/>
            <w:szCs w:val="28"/>
            <w:lang w:val="ru-RU" w:eastAsia="ru-RU"/>
          </w:rPr>
          <w:t>т</w:t>
        </w:r>
        <w:bookmarkEnd w:id="2"/>
        <w:bookmarkEnd w:id="3"/>
        <w:r>
          <w:rPr>
            <w:rStyle w:val="ac"/>
            <w:rFonts w:ascii="Times New Roman" w:hAnsi="Times New Roman"/>
            <w:sz w:val="28"/>
            <w:szCs w:val="28"/>
            <w:lang w:val="ru-RU" w:eastAsia="ru-RU"/>
          </w:rPr>
          <w:t>е</w:t>
        </w:r>
      </w:hyperlink>
      <w:r>
        <w:rPr>
          <w:sz w:val="28"/>
          <w:szCs w:val="28"/>
        </w:rPr>
        <w:t>.</w:t>
      </w:r>
    </w:p>
    <w:p w:rsidR="00591008" w:rsidRDefault="00591008">
      <w:pPr>
        <w:jc w:val="both"/>
        <w:rPr>
          <w:sz w:val="28"/>
          <w:szCs w:val="28"/>
        </w:rPr>
      </w:pPr>
    </w:p>
    <w:p w:rsidR="00591008" w:rsidRDefault="00591008">
      <w:pPr>
        <w:jc w:val="both"/>
        <w:rPr>
          <w:sz w:val="28"/>
          <w:szCs w:val="28"/>
        </w:rPr>
      </w:pPr>
    </w:p>
    <w:p w:rsidR="00591008" w:rsidRDefault="00585BB6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591008" w:rsidRDefault="00585BB6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591008" w:rsidRDefault="00591008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591008" w:rsidRDefault="00591008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591008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591008" w:rsidRDefault="00585BB6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591008" w:rsidRDefault="00585BB6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</w:t>
      </w:r>
      <w:r>
        <w:rPr>
          <w:rFonts w:ascii="Segoe UI" w:hAnsi="Segoe UI" w:cs="Segoe UI"/>
          <w:sz w:val="18"/>
          <w:szCs w:val="18"/>
        </w:rPr>
        <w:lastRenderedPageBreak/>
        <w:t>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591008" w:rsidRDefault="0059100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591008" w:rsidRDefault="00585BB6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591008" w:rsidRDefault="00585BB6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591008" w:rsidRDefault="00585BB6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591008" w:rsidRDefault="00585BB6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85BB6">
        <w:rPr>
          <w:rFonts w:ascii="Segoe UI" w:hAnsi="Segoe UI" w:cs="Segoe UI"/>
          <w:color w:val="000000"/>
          <w:sz w:val="18"/>
          <w:szCs w:val="18"/>
        </w:rPr>
        <w:t>Эл</w:t>
      </w:r>
      <w:r w:rsidRPr="00585BB6">
        <w:rPr>
          <w:rFonts w:ascii="Segoe UI" w:hAnsi="Segoe UI" w:cs="Segoe UI"/>
          <w:color w:val="000000"/>
          <w:sz w:val="18"/>
          <w:szCs w:val="18"/>
        </w:rPr>
        <w:t xml:space="preserve">ектронная почта: </w:t>
      </w:r>
    </w:p>
    <w:p w:rsidR="00591008" w:rsidRDefault="00591008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585BB6">
          <w:rPr>
            <w:rStyle w:val="ac"/>
            <w:rFonts w:ascii="Segoe UI" w:hAnsi="Segoe UI" w:cs="Segoe UI"/>
            <w:sz w:val="18"/>
          </w:rPr>
          <w:t>oko</w:t>
        </w:r>
        <w:r w:rsidR="00585BB6" w:rsidRPr="00585BB6">
          <w:rPr>
            <w:rStyle w:val="ac"/>
            <w:rFonts w:ascii="Segoe UI" w:hAnsi="Segoe UI" w:cs="Segoe UI"/>
            <w:sz w:val="18"/>
            <w:lang w:val="ru-RU"/>
          </w:rPr>
          <w:t>@</w:t>
        </w:r>
        <w:r w:rsidR="00585BB6">
          <w:rPr>
            <w:rStyle w:val="ac"/>
            <w:rFonts w:ascii="Segoe UI" w:hAnsi="Segoe UI" w:cs="Segoe UI"/>
            <w:sz w:val="18"/>
          </w:rPr>
          <w:t>r</w:t>
        </w:r>
        <w:r w:rsidR="00585BB6" w:rsidRPr="00585BB6">
          <w:rPr>
            <w:rStyle w:val="ac"/>
            <w:rFonts w:ascii="Segoe UI" w:hAnsi="Segoe UI" w:cs="Segoe UI"/>
            <w:sz w:val="18"/>
            <w:lang w:val="ru-RU"/>
          </w:rPr>
          <w:t>54</w:t>
        </w:r>
        <w:r w:rsidR="00585BB6" w:rsidRPr="00585BB6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585BB6">
          <w:rPr>
            <w:rStyle w:val="ac"/>
            <w:rFonts w:ascii="Segoe UI" w:hAnsi="Segoe UI" w:cs="Segoe UI"/>
            <w:sz w:val="18"/>
          </w:rPr>
          <w:t>rosreestr</w:t>
        </w:r>
        <w:r w:rsidR="00585BB6" w:rsidRPr="00585BB6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585BB6">
          <w:rPr>
            <w:rStyle w:val="ac"/>
            <w:rFonts w:ascii="Segoe UI" w:hAnsi="Segoe UI" w:cs="Segoe UI"/>
            <w:sz w:val="18"/>
          </w:rPr>
          <w:t>ru</w:t>
        </w:r>
      </w:hyperlink>
      <w:r w:rsidR="00585BB6" w:rsidRPr="00585BB6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591008" w:rsidRPr="00585BB6" w:rsidRDefault="00585BB6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85BB6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585BB6">
          <w:rPr>
            <w:rFonts w:ascii="Segoe UI" w:hAnsi="Segoe UI" w:cs="Segoe UI"/>
            <w:color w:val="0000FF"/>
            <w:u w:val="single"/>
          </w:rPr>
          <w:t>Росреестр</w:t>
        </w:r>
      </w:hyperlink>
    </w:p>
    <w:p w:rsidR="00591008" w:rsidRDefault="00585BB6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r w:rsidRPr="00585BB6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 w:rsidRPr="00585BB6">
          <w:rPr>
            <w:rStyle w:val="ac"/>
            <w:rFonts w:ascii="Segoe UI" w:hAnsi="Segoe UI" w:cs="Segoe UI"/>
            <w:sz w:val="18"/>
            <w:szCs w:val="18"/>
            <w:lang w:val="ru-RU"/>
          </w:rPr>
          <w:t>Одноклассники</w:t>
        </w:r>
      </w:hyperlink>
      <w:r w:rsidRPr="00585BB6">
        <w:rPr>
          <w:rStyle w:val="ac"/>
          <w:rFonts w:ascii="Segoe UI" w:hAnsi="Segoe UI" w:cs="Segoe UI"/>
          <w:sz w:val="18"/>
          <w:szCs w:val="18"/>
          <w:lang w:val="ru-RU"/>
        </w:rPr>
        <w:t xml:space="preserve">, </w:t>
      </w:r>
      <w:hyperlink r:id="rId13" w:history="1">
        <w:proofErr w:type="spellStart"/>
        <w:r w:rsidRPr="00585BB6">
          <w:rPr>
            <w:rStyle w:val="ac"/>
            <w:rFonts w:ascii="Segoe UI" w:hAnsi="Segoe UI" w:cs="Segoe UI"/>
            <w:lang w:val="ru-RU"/>
          </w:rPr>
          <w:t>Яндекс</w:t>
        </w:r>
        <w:proofErr w:type="gramStart"/>
        <w:r w:rsidRPr="00585BB6">
          <w:rPr>
            <w:rStyle w:val="ac"/>
            <w:rFonts w:ascii="Segoe UI" w:hAnsi="Segoe UI" w:cs="Segoe UI"/>
            <w:lang w:val="ru-RU"/>
          </w:rPr>
          <w:t>.</w:t>
        </w:r>
        <w:r w:rsidRPr="00585BB6">
          <w:rPr>
            <w:rStyle w:val="ac"/>
            <w:rFonts w:ascii="Segoe UI" w:hAnsi="Segoe UI" w:cs="Segoe UI"/>
            <w:lang w:val="ru-RU"/>
          </w:rPr>
          <w:t>Д</w:t>
        </w:r>
        <w:proofErr w:type="gramEnd"/>
        <w:r w:rsidRPr="00585BB6">
          <w:rPr>
            <w:rStyle w:val="ac"/>
            <w:rFonts w:ascii="Segoe UI" w:hAnsi="Segoe UI" w:cs="Segoe UI"/>
            <w:lang w:val="ru-RU"/>
          </w:rPr>
          <w:t>зен</w:t>
        </w:r>
        <w:proofErr w:type="spellEnd"/>
      </w:hyperlink>
      <w:r w:rsidRPr="00585BB6">
        <w:rPr>
          <w:rStyle w:val="ac"/>
          <w:rFonts w:ascii="Segoe UI" w:hAnsi="Segoe UI" w:cs="Segoe UI"/>
          <w:lang w:val="ru-RU"/>
        </w:rPr>
        <w:t xml:space="preserve">, </w:t>
      </w:r>
      <w:hyperlink r:id="rId14" w:history="1">
        <w:proofErr w:type="spellStart"/>
        <w:r w:rsidRPr="00585BB6">
          <w:rPr>
            <w:rStyle w:val="ac"/>
            <w:rFonts w:ascii="Segoe UI" w:hAnsi="Segoe UI" w:cs="Segoe UI"/>
            <w:lang w:val="ru-RU"/>
          </w:rPr>
          <w:t>Телеграм</w:t>
        </w:r>
        <w:proofErr w:type="spellEnd"/>
      </w:hyperlink>
    </w:p>
    <w:p w:rsidR="00591008" w:rsidRPr="00585BB6" w:rsidRDefault="00591008">
      <w:pPr>
        <w:jc w:val="both"/>
        <w:rPr>
          <w:sz w:val="24"/>
          <w:szCs w:val="24"/>
        </w:rPr>
      </w:pPr>
    </w:p>
    <w:sectPr w:rsidR="00591008" w:rsidRPr="00585BB6" w:rsidSect="00591008">
      <w:headerReference w:type="even" r:id="rId15"/>
      <w:footerReference w:type="default" r:id="rId16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008" w:rsidRDefault="00585BB6">
      <w:r>
        <w:separator/>
      </w:r>
    </w:p>
  </w:endnote>
  <w:endnote w:type="continuationSeparator" w:id="0">
    <w:p w:rsidR="00591008" w:rsidRDefault="00585B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008" w:rsidRDefault="00591008">
    <w:pPr>
      <w:jc w:val="both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008" w:rsidRDefault="00585BB6">
      <w:r>
        <w:separator/>
      </w:r>
    </w:p>
  </w:footnote>
  <w:footnote w:type="continuationSeparator" w:id="0">
    <w:p w:rsidR="00591008" w:rsidRDefault="00585B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008" w:rsidRDefault="00591008">
    <w:pPr>
      <w:pStyle w:val="af6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585BB6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591008" w:rsidRDefault="00591008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C2EAC"/>
    <w:multiLevelType w:val="hybridMultilevel"/>
    <w:tmpl w:val="1F3C87CE"/>
    <w:lvl w:ilvl="0" w:tplc="63CE64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804A6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B4260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8C3E878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92806B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3F836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873213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ADA0E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F1049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82075AA"/>
    <w:multiLevelType w:val="hybridMultilevel"/>
    <w:tmpl w:val="7ED4F754"/>
    <w:lvl w:ilvl="0" w:tplc="D980C6B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 w:tplc="4FE0B6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E88420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83CFBB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BF01B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25F47F4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276E36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058301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EECEE58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2D7A50BD"/>
    <w:multiLevelType w:val="hybridMultilevel"/>
    <w:tmpl w:val="67C2F3B8"/>
    <w:lvl w:ilvl="0" w:tplc="7CB8FADE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A148DB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8D1290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34AB80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9A47A9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FDD80C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E22B2B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ACE794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16040D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3CD87B9E"/>
    <w:multiLevelType w:val="hybridMultilevel"/>
    <w:tmpl w:val="4D78682A"/>
    <w:lvl w:ilvl="0" w:tplc="8744D88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2D6E4A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9475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F2E8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D235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984E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52CF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838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70F2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008"/>
    <w:rsid w:val="00585BB6"/>
    <w:rsid w:val="00591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008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9100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591008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9100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591008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9100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59100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9100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59100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9100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59100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9100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59100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9100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59100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9100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59100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9100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59100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91008"/>
    <w:pPr>
      <w:ind w:left="720"/>
      <w:contextualSpacing/>
    </w:pPr>
  </w:style>
  <w:style w:type="paragraph" w:styleId="a4">
    <w:name w:val="No Spacing"/>
    <w:uiPriority w:val="1"/>
    <w:qFormat/>
    <w:rsid w:val="00591008"/>
  </w:style>
  <w:style w:type="paragraph" w:styleId="a5">
    <w:name w:val="Title"/>
    <w:basedOn w:val="a"/>
    <w:next w:val="a"/>
    <w:link w:val="a6"/>
    <w:uiPriority w:val="10"/>
    <w:qFormat/>
    <w:rsid w:val="00591008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59100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91008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59100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9100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9100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9100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91008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91008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591008"/>
  </w:style>
  <w:style w:type="paragraph" w:customStyle="1" w:styleId="Footer">
    <w:name w:val="Footer"/>
    <w:basedOn w:val="a"/>
    <w:link w:val="CaptionChar"/>
    <w:uiPriority w:val="99"/>
    <w:unhideWhenUsed/>
    <w:rsid w:val="00591008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591008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9100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91008"/>
  </w:style>
  <w:style w:type="table" w:styleId="ab">
    <w:name w:val="Table Grid"/>
    <w:basedOn w:val="a1"/>
    <w:rsid w:val="0059100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9100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9100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59100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59100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59100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59100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59100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9100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9100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9100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9100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9100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9100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59100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9100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9100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9100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9100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9100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9100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59100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9100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9100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9100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9100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9100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9100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59100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91008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9100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9100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9100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91008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91008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59100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9100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9100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9100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9100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9100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9100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59100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91008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91008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91008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91008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91008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91008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59100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91008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91008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91008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91008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91008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91008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9100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59100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9100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9100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9100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9100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9100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9100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59100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9100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9100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9100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9100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9100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9100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91008"/>
    <w:rPr>
      <w:rFonts w:ascii="Verdana" w:hAnsi="Verdana"/>
      <w:color w:val="0000FF"/>
      <w:u w:val="single"/>
      <w:lang w:val="en-US" w:eastAsia="en-US" w:bidi="ar-SA"/>
    </w:rPr>
  </w:style>
  <w:style w:type="paragraph" w:styleId="ad">
    <w:name w:val="footnote text"/>
    <w:basedOn w:val="a"/>
    <w:link w:val="ae"/>
    <w:uiPriority w:val="99"/>
    <w:semiHidden/>
    <w:unhideWhenUsed/>
    <w:rsid w:val="00591008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91008"/>
    <w:rPr>
      <w:sz w:val="18"/>
    </w:rPr>
  </w:style>
  <w:style w:type="character" w:styleId="af">
    <w:name w:val="footnote reference"/>
    <w:uiPriority w:val="99"/>
    <w:unhideWhenUsed/>
    <w:rsid w:val="00591008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91008"/>
  </w:style>
  <w:style w:type="character" w:customStyle="1" w:styleId="af1">
    <w:name w:val="Текст концевой сноски Знак"/>
    <w:link w:val="af0"/>
    <w:uiPriority w:val="99"/>
    <w:rsid w:val="00591008"/>
    <w:rPr>
      <w:sz w:val="20"/>
    </w:rPr>
  </w:style>
  <w:style w:type="character" w:styleId="af2">
    <w:name w:val="endnote reference"/>
    <w:uiPriority w:val="99"/>
    <w:semiHidden/>
    <w:unhideWhenUsed/>
    <w:rsid w:val="00591008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591008"/>
    <w:pPr>
      <w:spacing w:after="57"/>
    </w:pPr>
  </w:style>
  <w:style w:type="paragraph" w:styleId="21">
    <w:name w:val="toc 2"/>
    <w:basedOn w:val="a"/>
    <w:next w:val="a"/>
    <w:uiPriority w:val="39"/>
    <w:unhideWhenUsed/>
    <w:rsid w:val="0059100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9100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9100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9100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9100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9100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9100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91008"/>
    <w:pPr>
      <w:spacing w:after="57"/>
      <w:ind w:left="2268"/>
    </w:pPr>
  </w:style>
  <w:style w:type="paragraph" w:styleId="af3">
    <w:name w:val="TOC Heading"/>
    <w:uiPriority w:val="39"/>
    <w:unhideWhenUsed/>
    <w:rsid w:val="00591008"/>
  </w:style>
  <w:style w:type="paragraph" w:styleId="af4">
    <w:name w:val="table of figures"/>
    <w:basedOn w:val="a"/>
    <w:next w:val="a"/>
    <w:uiPriority w:val="99"/>
    <w:unhideWhenUsed/>
    <w:rsid w:val="00591008"/>
  </w:style>
  <w:style w:type="paragraph" w:customStyle="1" w:styleId="1">
    <w:name w:val="Знак1"/>
    <w:basedOn w:val="a"/>
    <w:semiHidden/>
    <w:rsid w:val="00591008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5">
    <w:name w:val="Balloon Text"/>
    <w:basedOn w:val="a"/>
    <w:semiHidden/>
    <w:rsid w:val="00591008"/>
    <w:rPr>
      <w:rFonts w:ascii="Tahoma" w:hAnsi="Tahoma" w:cs="Tahoma"/>
      <w:sz w:val="16"/>
      <w:szCs w:val="16"/>
    </w:rPr>
  </w:style>
  <w:style w:type="paragraph" w:styleId="af6">
    <w:name w:val="header"/>
    <w:basedOn w:val="a"/>
    <w:rsid w:val="00591008"/>
    <w:pPr>
      <w:tabs>
        <w:tab w:val="center" w:pos="4677"/>
        <w:tab w:val="right" w:pos="9355"/>
      </w:tabs>
    </w:pPr>
  </w:style>
  <w:style w:type="character" w:styleId="af7">
    <w:name w:val="page number"/>
    <w:basedOn w:val="a0"/>
    <w:rsid w:val="00591008"/>
  </w:style>
  <w:style w:type="character" w:customStyle="1" w:styleId="apple-style-span">
    <w:name w:val="apple-style-span"/>
    <w:basedOn w:val="a0"/>
    <w:rsid w:val="00591008"/>
  </w:style>
  <w:style w:type="paragraph" w:styleId="af8">
    <w:name w:val="footer"/>
    <w:basedOn w:val="a"/>
    <w:link w:val="af9"/>
    <w:rsid w:val="00591008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591008"/>
  </w:style>
  <w:style w:type="character" w:customStyle="1" w:styleId="uv3um">
    <w:name w:val="uv3um"/>
    <w:rsid w:val="00591008"/>
  </w:style>
  <w:style w:type="paragraph" w:styleId="afa">
    <w:name w:val="Normal (Web)"/>
    <w:basedOn w:val="a"/>
    <w:uiPriority w:val="99"/>
    <w:unhideWhenUsed/>
    <w:rsid w:val="00591008"/>
    <w:pPr>
      <w:spacing w:before="100" w:beforeAutospacing="1" w:after="100" w:afterAutospacing="1"/>
    </w:pPr>
    <w:rPr>
      <w:sz w:val="24"/>
      <w:szCs w:val="24"/>
    </w:rPr>
  </w:style>
  <w:style w:type="character" w:customStyle="1" w:styleId="matching-text-highlight">
    <w:name w:val="matching-text-highlight"/>
    <w:rsid w:val="00591008"/>
  </w:style>
  <w:style w:type="character" w:styleId="afb">
    <w:name w:val="FollowedHyperlink"/>
    <w:rsid w:val="00591008"/>
    <w:rPr>
      <w:rFonts w:ascii="Verdana" w:hAnsi="Verdana"/>
      <w:color w:val="954F72"/>
      <w:u w:val="single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activity/okazanie-gosudarstvennykh-uslug/kadastrovyy-uchet-i-ili-registratsiya-prav-/stoimost-rekvizity-i-obraztsy-platezhnykh-dokumentov/" TargetMode="External"/><Relationship Id="rId13" Type="http://schemas.openxmlformats.org/officeDocument/2006/relationships/hyperlink" Target="https://dzen.ru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2942</Characters>
  <Application>Microsoft Office Word</Application>
  <DocSecurity>0</DocSecurity>
  <Lines>24</Lines>
  <Paragraphs>6</Paragraphs>
  <ScaleCrop>false</ScaleCrop>
  <Company>Computer</Company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Sidorova_LV</cp:lastModifiedBy>
  <cp:revision>26</cp:revision>
  <dcterms:created xsi:type="dcterms:W3CDTF">2025-07-08T11:10:00Z</dcterms:created>
  <dcterms:modified xsi:type="dcterms:W3CDTF">2025-11-14T09:20:00Z</dcterms:modified>
  <cp:version>1048576</cp:version>
</cp:coreProperties>
</file>